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50" w:rsidRPr="00B55E50" w:rsidRDefault="00B55E50" w:rsidP="00B55E50">
      <w:pPr>
        <w:spacing w:after="120"/>
        <w:jc w:val="both"/>
        <w:rPr>
          <w:rFonts w:asciiTheme="minorHAnsi" w:hAnsiTheme="minorHAnsi" w:cstheme="minorHAnsi"/>
          <w:b/>
          <w:bCs/>
          <w:u w:val="single"/>
        </w:rPr>
      </w:pPr>
      <w:r w:rsidRPr="00B55E50">
        <w:rPr>
          <w:rFonts w:asciiTheme="minorHAnsi" w:hAnsiTheme="minorHAnsi" w:cstheme="minorHAnsi"/>
          <w:b/>
          <w:bCs/>
          <w:u w:val="single"/>
        </w:rPr>
        <w:t>1</w:t>
      </w:r>
      <w:r w:rsidRPr="00B55E50">
        <w:rPr>
          <w:rFonts w:asciiTheme="minorHAnsi" w:hAnsiTheme="minorHAnsi" w:cstheme="minorHAnsi"/>
          <w:b/>
          <w:bCs/>
          <w:u w:val="single"/>
          <w:vertAlign w:val="superscript"/>
        </w:rPr>
        <w:t>η</w:t>
      </w:r>
      <w:r w:rsidRPr="00B55E50">
        <w:rPr>
          <w:rFonts w:asciiTheme="minorHAnsi" w:hAnsiTheme="minorHAnsi" w:cstheme="minorHAnsi"/>
          <w:b/>
          <w:bCs/>
          <w:u w:val="single"/>
        </w:rPr>
        <w:t xml:space="preserve"> Πράξη: </w:t>
      </w:r>
      <w:r w:rsidRPr="00B55E50">
        <w:rPr>
          <w:rFonts w:asciiTheme="minorHAnsi" w:hAnsiTheme="minorHAnsi" w:cstheme="minorHAnsi"/>
          <w:b/>
          <w:bCs/>
          <w:color w:val="000000"/>
        </w:rPr>
        <w:t>«Πρόγραμμα μέτρων εξατομικευμένης υποστήριξης μαθητών με αναπηρίες ή/και ειδικές εκπαιδευτικές ανάγκες, σχολικό έτος 2020-2021» με κωδικό ΟΠΣ: 5069633</w:t>
      </w:r>
    </w:p>
    <w:p w:rsidR="00017DF4" w:rsidRPr="002D07AF" w:rsidRDefault="00017DF4" w:rsidP="002D07AF">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sidRPr="002D07AF">
        <w:rPr>
          <w:rFonts w:ascii="Calibri" w:hAnsi="Calibri" w:cs="Arial"/>
          <w:b/>
          <w:bCs/>
          <w:sz w:val="22"/>
          <w:szCs w:val="22"/>
        </w:rPr>
        <w:t xml:space="preserve">ΥΠΟΔΕΙΓΜΑ </w:t>
      </w:r>
      <w:r w:rsidR="002B75E8" w:rsidRPr="002D07AF">
        <w:rPr>
          <w:rFonts w:ascii="Calibri" w:hAnsi="Calibri" w:cs="Arial"/>
          <w:b/>
          <w:bCs/>
          <w:sz w:val="22"/>
          <w:szCs w:val="22"/>
        </w:rPr>
        <w:t>3</w:t>
      </w:r>
      <w:r w:rsidRPr="002D07AF">
        <w:rPr>
          <w:rFonts w:ascii="Calibri" w:hAnsi="Calibri" w:cs="Arial"/>
          <w:b/>
          <w:bCs/>
          <w:sz w:val="22"/>
          <w:szCs w:val="22"/>
        </w:rPr>
        <w:t xml:space="preserve">: </w:t>
      </w:r>
      <w:r w:rsidR="006D4483">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960C79" w:rsidRPr="00667097" w:rsidRDefault="00960C79"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960C79" w:rsidRPr="00667097" w:rsidRDefault="00960C79"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960C79" w:rsidRPr="00667097" w:rsidRDefault="00960C79"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960C79" w:rsidRPr="00667097" w:rsidTr="00960C79">
        <w:tblPrEx>
          <w:tblBorders>
            <w:bottom w:val="single" w:sz="4" w:space="0" w:color="auto"/>
            <w:insideH w:val="single" w:sz="4" w:space="0" w:color="auto"/>
          </w:tblBorders>
        </w:tblPrEx>
        <w:trPr>
          <w:gridAfter w:val="4"/>
          <w:wAfter w:w="2462" w:type="pct"/>
        </w:trPr>
        <w:tc>
          <w:tcPr>
            <w:tcW w:w="468" w:type="pct"/>
            <w:vAlign w:val="center"/>
          </w:tcPr>
          <w:p w:rsidR="00960C79" w:rsidRPr="00667097" w:rsidRDefault="00960C79"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2"/>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2"/>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3"/>
            <w:vAlign w:val="center"/>
          </w:tcPr>
          <w:p w:rsidR="00960C79" w:rsidRPr="00667097" w:rsidRDefault="00960C79" w:rsidP="004459E5">
            <w:pPr>
              <w:spacing w:before="60" w:after="60" w:line="276" w:lineRule="auto"/>
              <w:rPr>
                <w:rFonts w:asciiTheme="minorHAnsi" w:hAnsiTheme="minorHAnsi" w:cstheme="minorHAnsi"/>
                <w:b/>
                <w:u w:val="single"/>
              </w:rPr>
            </w:pPr>
          </w:p>
        </w:tc>
      </w:tr>
      <w:tr w:rsidR="00960C79" w:rsidRPr="00667097" w:rsidTr="00960C79">
        <w:trPr>
          <w:trHeight w:val="340"/>
        </w:trPr>
        <w:tc>
          <w:tcPr>
            <w:tcW w:w="2481" w:type="pct"/>
            <w:gridSpan w:val="13"/>
            <w:tcBorders>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Σταθερό:</w:t>
            </w:r>
          </w:p>
        </w:tc>
      </w:tr>
      <w:tr w:rsidR="00960C79" w:rsidRPr="00667097" w:rsidTr="00960C79">
        <w:trPr>
          <w:trHeight w:val="340"/>
        </w:trPr>
        <w:tc>
          <w:tcPr>
            <w:tcW w:w="5000" w:type="pct"/>
            <w:gridSpan w:val="18"/>
            <w:tcBorders>
              <w:top w:val="dashed" w:sz="4" w:space="0" w:color="auto"/>
              <w:bottom w:val="dashed" w:sz="4" w:space="0" w:color="auto"/>
            </w:tcBorders>
            <w:vAlign w:val="bottom"/>
          </w:tcPr>
          <w:p w:rsidR="00960C79" w:rsidRPr="00667097" w:rsidRDefault="00960C79" w:rsidP="004459E5">
            <w:pPr>
              <w:spacing w:before="120"/>
              <w:rPr>
                <w:rFonts w:asciiTheme="minorHAnsi" w:hAnsiTheme="minorHAnsi" w:cstheme="minorHAnsi"/>
              </w:rPr>
            </w:pPr>
            <w:proofErr w:type="spellStart"/>
            <w:r w:rsidRPr="00667097">
              <w:rPr>
                <w:rFonts w:asciiTheme="minorHAnsi" w:hAnsiTheme="minorHAnsi" w:cstheme="minorHAnsi"/>
              </w:rPr>
              <w:t>ΔνσηΗλτα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960C79" w:rsidRPr="00667097" w:rsidTr="00960C79">
        <w:trPr>
          <w:trHeight w:val="340"/>
        </w:trPr>
        <w:tc>
          <w:tcPr>
            <w:tcW w:w="5000" w:type="pct"/>
            <w:gridSpan w:val="18"/>
            <w:tcBorders>
              <w:top w:val="dashed" w:sz="4" w:space="0" w:color="auto"/>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960C79" w:rsidRPr="00667097" w:rsidTr="00960C79">
        <w:trPr>
          <w:trHeight w:val="340"/>
        </w:trPr>
        <w:tc>
          <w:tcPr>
            <w:tcW w:w="2481" w:type="pct"/>
            <w:gridSpan w:val="13"/>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Τ.Κ. :</w:t>
            </w:r>
          </w:p>
        </w:tc>
      </w:tr>
      <w:tr w:rsidR="00960C79" w:rsidRPr="00667097" w:rsidTr="00960C79">
        <w:trPr>
          <w:trHeight w:val="340"/>
        </w:trPr>
        <w:tc>
          <w:tcPr>
            <w:tcW w:w="2481" w:type="pct"/>
            <w:gridSpan w:val="13"/>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960C79" w:rsidRPr="00667097" w:rsidTr="00960C79">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960C79" w:rsidRPr="00667097" w:rsidRDefault="00960C79"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960C79" w:rsidRPr="00667097" w:rsidTr="00960C79">
        <w:tblPrEx>
          <w:tblBorders>
            <w:bottom w:val="single" w:sz="4" w:space="0" w:color="auto"/>
            <w:insideH w:val="single" w:sz="4" w:space="0" w:color="auto"/>
          </w:tblBorders>
          <w:tblLook w:val="01E0"/>
        </w:tblPrEx>
        <w:tc>
          <w:tcPr>
            <w:tcW w:w="1107" w:type="pct"/>
            <w:gridSpan w:val="4"/>
            <w:vMerge w:val="restar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Αριθμός παιδιών</w:t>
            </w:r>
          </w:p>
          <w:p w:rsidR="00960C79" w:rsidRPr="00667097" w:rsidRDefault="00960C79"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960C79" w:rsidRPr="00667097" w:rsidTr="00960C79">
        <w:tblPrEx>
          <w:tblBorders>
            <w:bottom w:val="single" w:sz="4" w:space="0" w:color="auto"/>
            <w:insideH w:val="single" w:sz="4" w:space="0" w:color="auto"/>
          </w:tblBorders>
          <w:tblLook w:val="01E0"/>
        </w:tblPrEx>
        <w:tc>
          <w:tcPr>
            <w:tcW w:w="1107" w:type="pct"/>
            <w:gridSpan w:val="4"/>
            <w:vMerge/>
          </w:tcPr>
          <w:p w:rsidR="00960C79" w:rsidRPr="00667097" w:rsidRDefault="00960C79" w:rsidP="004459E5">
            <w:pPr>
              <w:rPr>
                <w:rFonts w:asciiTheme="minorHAnsi" w:hAnsiTheme="minorHAnsi" w:cstheme="minorHAnsi"/>
              </w:rPr>
            </w:pPr>
          </w:p>
        </w:tc>
        <w:tc>
          <w:tcPr>
            <w:tcW w:w="725" w:type="pct"/>
            <w:gridSpan w:val="4"/>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960C79" w:rsidRPr="00667097" w:rsidTr="00960C79">
        <w:tblPrEx>
          <w:tblBorders>
            <w:bottom w:val="single" w:sz="4" w:space="0" w:color="auto"/>
            <w:insideH w:val="single" w:sz="4" w:space="0" w:color="auto"/>
          </w:tblBorders>
          <w:tblLook w:val="01E0"/>
        </w:tblPrEx>
        <w:tc>
          <w:tcPr>
            <w:tcW w:w="1107" w:type="pct"/>
            <w:gridSpan w:val="4"/>
            <w:vMerge/>
            <w:vAlign w:val="center"/>
          </w:tcPr>
          <w:p w:rsidR="00960C79" w:rsidRPr="00667097" w:rsidRDefault="00960C79" w:rsidP="004459E5">
            <w:pPr>
              <w:rPr>
                <w:rFonts w:asciiTheme="minorHAnsi" w:hAnsiTheme="minorHAnsi" w:cstheme="minorHAnsi"/>
                <w:lang w:val="en-US"/>
              </w:rPr>
            </w:pPr>
          </w:p>
        </w:tc>
        <w:tc>
          <w:tcPr>
            <w:tcW w:w="725" w:type="pct"/>
            <w:gridSpan w:val="4"/>
          </w:tcPr>
          <w:p w:rsidR="00960C79" w:rsidRPr="00667097" w:rsidRDefault="00960C79" w:rsidP="004459E5">
            <w:pPr>
              <w:rPr>
                <w:rFonts w:asciiTheme="minorHAnsi" w:hAnsiTheme="minorHAnsi" w:cstheme="minorHAnsi"/>
              </w:rPr>
            </w:pPr>
          </w:p>
        </w:tc>
        <w:tc>
          <w:tcPr>
            <w:tcW w:w="792" w:type="pct"/>
            <w:gridSpan w:val="7"/>
          </w:tcPr>
          <w:p w:rsidR="00960C79" w:rsidRPr="00667097" w:rsidRDefault="00960C79" w:rsidP="004459E5">
            <w:pPr>
              <w:rPr>
                <w:rFonts w:asciiTheme="minorHAnsi" w:hAnsiTheme="minorHAnsi" w:cstheme="minorHAnsi"/>
              </w:rPr>
            </w:pPr>
          </w:p>
        </w:tc>
        <w:tc>
          <w:tcPr>
            <w:tcW w:w="792" w:type="pct"/>
          </w:tcPr>
          <w:p w:rsidR="00960C79" w:rsidRPr="00667097" w:rsidRDefault="00960C79" w:rsidP="004459E5">
            <w:pPr>
              <w:rPr>
                <w:rFonts w:asciiTheme="minorHAnsi" w:hAnsiTheme="minorHAnsi" w:cstheme="minorHAnsi"/>
              </w:rPr>
            </w:pPr>
          </w:p>
        </w:tc>
        <w:tc>
          <w:tcPr>
            <w:tcW w:w="794" w:type="pct"/>
          </w:tcPr>
          <w:p w:rsidR="00960C79" w:rsidRPr="00667097" w:rsidRDefault="00960C79" w:rsidP="004459E5">
            <w:pPr>
              <w:rPr>
                <w:rFonts w:asciiTheme="minorHAnsi" w:hAnsiTheme="minorHAnsi" w:cstheme="minorHAnsi"/>
              </w:rPr>
            </w:pPr>
          </w:p>
        </w:tc>
        <w:tc>
          <w:tcPr>
            <w:tcW w:w="790" w:type="pct"/>
          </w:tcPr>
          <w:p w:rsidR="00960C79" w:rsidRPr="00667097" w:rsidRDefault="00960C79" w:rsidP="004459E5">
            <w:pPr>
              <w:rPr>
                <w:rFonts w:asciiTheme="minorHAnsi" w:hAnsiTheme="minorHAnsi" w:cstheme="minorHAnsi"/>
              </w:rPr>
            </w:pPr>
          </w:p>
        </w:tc>
      </w:tr>
      <w:tr w:rsidR="00960C79" w:rsidRPr="00667097" w:rsidTr="00960C79">
        <w:tblPrEx>
          <w:tblBorders>
            <w:bottom w:val="single" w:sz="4" w:space="0" w:color="auto"/>
            <w:insideH w:val="single" w:sz="4" w:space="0" w:color="auto"/>
          </w:tblBorders>
          <w:tblLook w:val="01E0"/>
        </w:tblPrEx>
        <w:trPr>
          <w:trHeight w:val="340"/>
        </w:trPr>
        <w:tc>
          <w:tcPr>
            <w:tcW w:w="5000" w:type="pct"/>
            <w:gridSpan w:val="18"/>
            <w:vAlign w:val="bottom"/>
          </w:tcPr>
          <w:p w:rsidR="00960C79" w:rsidRPr="00667097" w:rsidRDefault="00960C79"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960C79" w:rsidRPr="00667097" w:rsidTr="00960C79">
        <w:trPr>
          <w:trHeight w:val="397"/>
        </w:trPr>
        <w:tc>
          <w:tcPr>
            <w:tcW w:w="687" w:type="pct"/>
            <w:gridSpan w:val="2"/>
            <w:vAlign w:val="center"/>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3"/>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32" w:type="pct"/>
            <w:gridSpan w:val="2"/>
            <w:shd w:val="clear" w:color="auto" w:fill="000000"/>
            <w:vAlign w:val="center"/>
          </w:tcPr>
          <w:p w:rsidR="00960C79" w:rsidRPr="00667097" w:rsidRDefault="00960C79" w:rsidP="004459E5">
            <w:pPr>
              <w:rPr>
                <w:rFonts w:asciiTheme="minorHAnsi" w:hAnsiTheme="minorHAnsi" w:cstheme="minorHAnsi"/>
                <w:b/>
              </w:rPr>
            </w:pPr>
          </w:p>
        </w:tc>
        <w:tc>
          <w:tcPr>
            <w:tcW w:w="540" w:type="pct"/>
            <w:gridSpan w:val="5"/>
            <w:vAlign w:val="center"/>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960C79" w:rsidRPr="00667097" w:rsidRDefault="00960C79"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960C79" w:rsidRPr="00667097" w:rsidRDefault="00960C79" w:rsidP="004459E5">
            <w:pPr>
              <w:rPr>
                <w:rFonts w:asciiTheme="minorHAnsi" w:hAnsiTheme="minorHAnsi" w:cstheme="minorHAnsi"/>
                <w:b/>
              </w:rPr>
            </w:pPr>
          </w:p>
        </w:tc>
      </w:tr>
      <w:tr w:rsidR="00960C79" w:rsidRPr="00667097" w:rsidTr="00960C79">
        <w:tblPrEx>
          <w:tblBorders>
            <w:top w:val="single" w:sz="4" w:space="0" w:color="auto"/>
            <w:right w:val="single" w:sz="4" w:space="0" w:color="auto"/>
          </w:tblBorders>
        </w:tblPrEx>
        <w:trPr>
          <w:trHeight w:val="454"/>
        </w:trPr>
        <w:tc>
          <w:tcPr>
            <w:tcW w:w="419" w:type="pct"/>
            <w:vAlign w:val="center"/>
          </w:tcPr>
          <w:p w:rsidR="00960C79" w:rsidRPr="00667097" w:rsidRDefault="00960C79"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960C79" w:rsidRPr="00667097" w:rsidRDefault="00960C79"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shd w:val="clear" w:color="auto" w:fill="auto"/>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lang w:val="en-US"/>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5" w:type="pct"/>
            <w:gridSpan w:val="2"/>
            <w:vAlign w:val="center"/>
          </w:tcPr>
          <w:p w:rsidR="00960C79" w:rsidRPr="00667097" w:rsidRDefault="00960C79" w:rsidP="004459E5">
            <w:pPr>
              <w:jc w:val="center"/>
              <w:rPr>
                <w:rFonts w:asciiTheme="minorHAnsi" w:hAnsiTheme="minorHAnsi" w:cstheme="minorHAnsi"/>
                <w:b/>
              </w:rPr>
            </w:pPr>
          </w:p>
        </w:tc>
        <w:tc>
          <w:tcPr>
            <w:tcW w:w="145" w:type="pct"/>
            <w:gridSpan w:val="2"/>
            <w:vAlign w:val="center"/>
          </w:tcPr>
          <w:p w:rsidR="00960C79" w:rsidRPr="00667097" w:rsidRDefault="00960C79" w:rsidP="004459E5">
            <w:pPr>
              <w:jc w:val="center"/>
              <w:rPr>
                <w:rFonts w:asciiTheme="minorHAnsi" w:hAnsiTheme="minorHAnsi" w:cstheme="minorHAnsi"/>
                <w:b/>
              </w:rPr>
            </w:pPr>
          </w:p>
        </w:tc>
        <w:tc>
          <w:tcPr>
            <w:tcW w:w="113" w:type="pct"/>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5" w:type="pct"/>
            <w:gridSpan w:val="2"/>
            <w:vAlign w:val="center"/>
          </w:tcPr>
          <w:p w:rsidR="00960C79" w:rsidRPr="00667097" w:rsidRDefault="00960C79" w:rsidP="004459E5">
            <w:pPr>
              <w:jc w:val="center"/>
              <w:rPr>
                <w:rFonts w:asciiTheme="minorHAnsi" w:hAnsiTheme="minorHAnsi" w:cstheme="minorHAnsi"/>
                <w:b/>
                <w:lang w:val="en-US"/>
              </w:rPr>
            </w:pPr>
          </w:p>
        </w:tc>
        <w:tc>
          <w:tcPr>
            <w:tcW w:w="145" w:type="pct"/>
            <w:gridSpan w:val="2"/>
            <w:vAlign w:val="center"/>
          </w:tcPr>
          <w:p w:rsidR="00960C79" w:rsidRPr="00667097" w:rsidRDefault="00960C79" w:rsidP="004459E5">
            <w:pPr>
              <w:jc w:val="center"/>
              <w:rPr>
                <w:rFonts w:asciiTheme="minorHAnsi" w:hAnsiTheme="minorHAnsi" w:cstheme="minorHAnsi"/>
                <w:b/>
                <w:lang w:val="en-US"/>
              </w:rPr>
            </w:pPr>
          </w:p>
        </w:tc>
        <w:tc>
          <w:tcPr>
            <w:tcW w:w="135" w:type="pct"/>
            <w:vAlign w:val="center"/>
          </w:tcPr>
          <w:p w:rsidR="00960C79" w:rsidRPr="00667097" w:rsidRDefault="00960C79"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Υπηρεσία ΟΑΕΔ</w:t>
            </w:r>
          </w:p>
        </w:tc>
      </w:tr>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960C79" w:rsidRPr="00667097" w:rsidRDefault="00960C79" w:rsidP="004459E5">
            <w:pPr>
              <w:rPr>
                <w:rFonts w:asciiTheme="minorHAnsi" w:hAnsiTheme="minorHAnsi" w:cstheme="minorHAnsi"/>
              </w:rPr>
            </w:pPr>
          </w:p>
        </w:tc>
        <w:tc>
          <w:tcPr>
            <w:tcW w:w="1237" w:type="pct"/>
            <w:tcBorders>
              <w:bottom w:val="single" w:sz="4" w:space="0" w:color="auto"/>
            </w:tcBorders>
          </w:tcPr>
          <w:p w:rsidR="00960C79" w:rsidRPr="00667097" w:rsidRDefault="00960C79" w:rsidP="004459E5">
            <w:pPr>
              <w:rPr>
                <w:rFonts w:asciiTheme="minorHAnsi" w:hAnsiTheme="minorHAnsi" w:cstheme="minorHAnsi"/>
              </w:rPr>
            </w:pPr>
          </w:p>
        </w:tc>
      </w:tr>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960C79" w:rsidRPr="00667097" w:rsidRDefault="00960C79"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960C79" w:rsidRPr="00667097" w:rsidRDefault="00960C79" w:rsidP="004459E5">
            <w:pPr>
              <w:rPr>
                <w:rFonts w:asciiTheme="minorHAnsi" w:hAnsiTheme="minorHAnsi" w:cstheme="minorHAnsi"/>
              </w:rPr>
            </w:pPr>
          </w:p>
        </w:tc>
      </w:tr>
      <w:tr w:rsidR="00960C79" w:rsidRPr="00667097" w:rsidTr="00960C79">
        <w:tc>
          <w:tcPr>
            <w:tcW w:w="5000" w:type="pct"/>
            <w:gridSpan w:val="8"/>
          </w:tcPr>
          <w:p w:rsidR="00960C79" w:rsidRPr="00667097" w:rsidRDefault="00960C79" w:rsidP="00960C79">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960C79" w:rsidRPr="00667097" w:rsidRDefault="00960C79" w:rsidP="00960C79">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960C79" w:rsidRPr="00667097" w:rsidTr="00960C79">
        <w:tc>
          <w:tcPr>
            <w:tcW w:w="833"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Αρ. Μητρώου</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 xml:space="preserve">Με 5/ετια </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 για το ΤΣΜΕΔΕ)</w:t>
            </w: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ΤΕΑΧ</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ΤΣΑΥ</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ΑΛΛΟ</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bl>
    <w:p w:rsidR="00960C79" w:rsidRPr="00667097" w:rsidRDefault="00960C79" w:rsidP="00960C79">
      <w:pPr>
        <w:rPr>
          <w:rFonts w:asciiTheme="minorHAnsi" w:hAnsiTheme="minorHAnsi" w:cstheme="minorHAnsi"/>
        </w:rPr>
      </w:pPr>
    </w:p>
    <w:tbl>
      <w:tblPr>
        <w:tblW w:w="0" w:type="auto"/>
        <w:tblLook w:val="04A0"/>
      </w:tblPr>
      <w:tblGrid>
        <w:gridCol w:w="5739"/>
        <w:gridCol w:w="4115"/>
      </w:tblGrid>
      <w:tr w:rsidR="00960C79" w:rsidRPr="00667097" w:rsidTr="004459E5">
        <w:tc>
          <w:tcPr>
            <w:tcW w:w="6487" w:type="dxa"/>
          </w:tcPr>
          <w:p w:rsidR="00960C79" w:rsidRPr="00667097" w:rsidRDefault="00960C79" w:rsidP="004459E5">
            <w:pPr>
              <w:rPr>
                <w:rFonts w:asciiTheme="minorHAnsi" w:hAnsiTheme="minorHAnsi" w:cstheme="minorHAnsi"/>
              </w:rPr>
            </w:pPr>
          </w:p>
        </w:tc>
        <w:tc>
          <w:tcPr>
            <w:tcW w:w="4502" w:type="dxa"/>
            <w:vAlign w:val="bottom"/>
          </w:tcPr>
          <w:p w:rsidR="00960C79" w:rsidRPr="00667097" w:rsidRDefault="00960C79" w:rsidP="004459E5">
            <w:pPr>
              <w:spacing w:line="360" w:lineRule="auto"/>
              <w:jc w:val="center"/>
              <w:rPr>
                <w:rFonts w:asciiTheme="minorHAnsi" w:hAnsiTheme="minorHAnsi" w:cstheme="minorHAnsi"/>
              </w:rPr>
            </w:pPr>
            <w:r w:rsidRPr="00667097">
              <w:rPr>
                <w:rFonts w:asciiTheme="minorHAnsi" w:hAnsiTheme="minorHAnsi" w:cstheme="minorHAnsi"/>
              </w:rPr>
              <w:t>…../……/……..</w:t>
            </w:r>
          </w:p>
          <w:p w:rsidR="00960C79" w:rsidRDefault="00960C79" w:rsidP="004459E5">
            <w:pPr>
              <w:spacing w:line="360" w:lineRule="auto"/>
              <w:jc w:val="center"/>
              <w:rPr>
                <w:rFonts w:asciiTheme="minorHAnsi" w:hAnsiTheme="minorHAnsi" w:cstheme="minorHAnsi"/>
                <w:lang w:val="en-US"/>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p w:rsidR="00B81A63" w:rsidRDefault="00B81A63" w:rsidP="004459E5">
            <w:pPr>
              <w:spacing w:line="360" w:lineRule="auto"/>
              <w:jc w:val="center"/>
              <w:rPr>
                <w:rFonts w:asciiTheme="minorHAnsi" w:hAnsiTheme="minorHAnsi" w:cstheme="minorHAnsi"/>
                <w:lang w:val="en-US"/>
              </w:rPr>
            </w:pPr>
          </w:p>
          <w:p w:rsidR="00B81A63" w:rsidRDefault="00B81A63" w:rsidP="00B81A63">
            <w:pPr>
              <w:spacing w:after="120"/>
              <w:jc w:val="right"/>
              <w:rPr>
                <w:rFonts w:ascii="Calibri" w:hAnsi="Calibri"/>
                <w:sz w:val="22"/>
                <w:szCs w:val="22"/>
              </w:rPr>
            </w:pPr>
            <w:r>
              <w:rPr>
                <w:rFonts w:ascii="Calibri" w:hAnsi="Calibri"/>
                <w:sz w:val="18"/>
                <w:szCs w:val="18"/>
              </w:rPr>
              <w:t>(συνέχεια στη πίσω σελίδα)</w:t>
            </w:r>
          </w:p>
          <w:p w:rsidR="00B81A63" w:rsidRPr="00B81A63" w:rsidRDefault="00B81A63" w:rsidP="00B81A63">
            <w:pPr>
              <w:spacing w:line="360" w:lineRule="auto"/>
              <w:rPr>
                <w:rFonts w:asciiTheme="minorHAnsi" w:hAnsiTheme="minorHAnsi" w:cstheme="minorHAnsi"/>
                <w:lang w:val="en-US"/>
              </w:rPr>
            </w:pPr>
          </w:p>
        </w:tc>
      </w:tr>
    </w:tbl>
    <w:p w:rsidR="0021457D" w:rsidRDefault="0021457D" w:rsidP="006D4483">
      <w:pPr>
        <w:spacing w:line="276" w:lineRule="auto"/>
        <w:jc w:val="both"/>
        <w:rPr>
          <w:rFonts w:ascii="Calibri" w:hAnsi="Calibri"/>
          <w:sz w:val="22"/>
          <w:szCs w:val="22"/>
          <w:lang w:val="en-US"/>
        </w:rPr>
      </w:pPr>
    </w:p>
    <w:p w:rsidR="00B81A63" w:rsidRDefault="00B81A63" w:rsidP="006D4483">
      <w:pPr>
        <w:spacing w:line="276" w:lineRule="auto"/>
        <w:jc w:val="both"/>
        <w:rPr>
          <w:rFonts w:ascii="Calibri" w:hAnsi="Calibri"/>
          <w:sz w:val="22"/>
          <w:szCs w:val="22"/>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6379"/>
      </w:tblGrid>
      <w:tr w:rsidR="00B81A63" w:rsidRPr="008D3DFC" w:rsidTr="00A55115">
        <w:trPr>
          <w:trHeight w:val="429"/>
        </w:trPr>
        <w:tc>
          <w:tcPr>
            <w:tcW w:w="3652" w:type="dxa"/>
            <w:vAlign w:val="center"/>
          </w:tcPr>
          <w:p w:rsidR="00B81A63" w:rsidRPr="008D3DFC" w:rsidRDefault="00B81A63" w:rsidP="00A55115">
            <w:pPr>
              <w:rPr>
                <w:rFonts w:ascii="Calibri" w:hAnsi="Calibri" w:cs="Arial"/>
                <w:sz w:val="22"/>
                <w:szCs w:val="22"/>
              </w:rPr>
            </w:pPr>
            <w:r w:rsidRPr="008D3DFC">
              <w:rPr>
                <w:rFonts w:ascii="Calibri" w:hAnsi="Calibri" w:cs="Arial"/>
                <w:sz w:val="22"/>
                <w:szCs w:val="22"/>
              </w:rPr>
              <w:t xml:space="preserve">Αριθμός Δελτίου Ταυτότητας  -  </w:t>
            </w:r>
            <w:proofErr w:type="spellStart"/>
            <w:r w:rsidRPr="008D3DFC">
              <w:rPr>
                <w:rFonts w:ascii="Calibri" w:hAnsi="Calibri" w:cs="Arial"/>
                <w:sz w:val="22"/>
                <w:szCs w:val="22"/>
              </w:rPr>
              <w:t>Ημερ</w:t>
            </w:r>
            <w:proofErr w:type="spellEnd"/>
            <w:r w:rsidRPr="008D3DFC">
              <w:rPr>
                <w:rFonts w:ascii="Calibri" w:hAnsi="Calibri" w:cs="Arial"/>
                <w:sz w:val="22"/>
                <w:szCs w:val="22"/>
              </w:rPr>
              <w:t>. έκδοσης – Αρχή έκδοσης</w:t>
            </w:r>
          </w:p>
        </w:tc>
        <w:tc>
          <w:tcPr>
            <w:tcW w:w="6379" w:type="dxa"/>
          </w:tcPr>
          <w:p w:rsidR="00B81A63" w:rsidRPr="008D3DFC" w:rsidRDefault="00B81A63" w:rsidP="00A55115">
            <w:pPr>
              <w:rPr>
                <w:rFonts w:ascii="Arial Black" w:hAnsi="Arial Black"/>
                <w:sz w:val="22"/>
                <w:szCs w:val="22"/>
              </w:rPr>
            </w:pPr>
          </w:p>
        </w:tc>
      </w:tr>
      <w:tr w:rsidR="00B81A63" w:rsidRPr="008D3DFC" w:rsidTr="00A55115">
        <w:trPr>
          <w:trHeight w:val="407"/>
        </w:trPr>
        <w:tc>
          <w:tcPr>
            <w:tcW w:w="3652" w:type="dxa"/>
            <w:vAlign w:val="center"/>
          </w:tcPr>
          <w:p w:rsidR="00B81A63" w:rsidRPr="008D3DFC" w:rsidRDefault="00B81A63" w:rsidP="00A55115">
            <w:pPr>
              <w:rPr>
                <w:rFonts w:ascii="Calibri" w:hAnsi="Calibri" w:cs="Arial"/>
                <w:sz w:val="22"/>
                <w:szCs w:val="22"/>
              </w:rPr>
            </w:pPr>
            <w:r w:rsidRPr="008D3DFC">
              <w:rPr>
                <w:rFonts w:ascii="Calibri" w:hAnsi="Calibri" w:cs="Arial"/>
                <w:sz w:val="22"/>
                <w:szCs w:val="22"/>
              </w:rPr>
              <w:t>Τόπος Γέννησης</w:t>
            </w:r>
          </w:p>
        </w:tc>
        <w:tc>
          <w:tcPr>
            <w:tcW w:w="6379" w:type="dxa"/>
          </w:tcPr>
          <w:p w:rsidR="00B81A63" w:rsidRPr="008D3DFC" w:rsidRDefault="00B81A63" w:rsidP="00A55115">
            <w:pPr>
              <w:rPr>
                <w:rFonts w:ascii="Arial Black" w:hAnsi="Arial Black"/>
                <w:sz w:val="22"/>
                <w:szCs w:val="22"/>
              </w:rPr>
            </w:pPr>
          </w:p>
        </w:tc>
      </w:tr>
      <w:tr w:rsidR="00B81A63" w:rsidRPr="008D3DFC" w:rsidTr="00A55115">
        <w:trPr>
          <w:trHeight w:val="425"/>
        </w:trPr>
        <w:tc>
          <w:tcPr>
            <w:tcW w:w="3652" w:type="dxa"/>
            <w:vAlign w:val="center"/>
          </w:tcPr>
          <w:p w:rsidR="00B81A63" w:rsidRPr="008D3DFC" w:rsidRDefault="00B81A63" w:rsidP="00A55115">
            <w:pPr>
              <w:rPr>
                <w:rFonts w:ascii="Calibri" w:hAnsi="Calibri" w:cs="Arial"/>
                <w:sz w:val="22"/>
                <w:szCs w:val="22"/>
              </w:rPr>
            </w:pPr>
            <w:r w:rsidRPr="008D3DFC">
              <w:rPr>
                <w:rFonts w:ascii="Calibri" w:hAnsi="Calibri" w:cs="Arial"/>
                <w:sz w:val="22"/>
                <w:szCs w:val="22"/>
              </w:rPr>
              <w:t>Ονοματεπώνυμο Συζύγου</w:t>
            </w:r>
          </w:p>
        </w:tc>
        <w:tc>
          <w:tcPr>
            <w:tcW w:w="6379" w:type="dxa"/>
          </w:tcPr>
          <w:p w:rsidR="00B81A63" w:rsidRPr="008D3DFC" w:rsidRDefault="00B81A63" w:rsidP="00A55115">
            <w:pPr>
              <w:rPr>
                <w:rFonts w:ascii="Arial Black" w:hAnsi="Arial Black"/>
                <w:sz w:val="22"/>
                <w:szCs w:val="22"/>
              </w:rPr>
            </w:pPr>
          </w:p>
        </w:tc>
      </w:tr>
      <w:tr w:rsidR="00B81A63" w:rsidRPr="00516F2F" w:rsidTr="00A55115">
        <w:trPr>
          <w:trHeight w:val="650"/>
        </w:trPr>
        <w:tc>
          <w:tcPr>
            <w:tcW w:w="3652" w:type="dxa"/>
            <w:vMerge w:val="restart"/>
            <w:vAlign w:val="center"/>
          </w:tcPr>
          <w:p w:rsidR="00B81A63" w:rsidRPr="008D3DFC" w:rsidRDefault="00B81A63" w:rsidP="00A55115">
            <w:pPr>
              <w:rPr>
                <w:rFonts w:ascii="Calibri" w:hAnsi="Calibri" w:cs="Arial"/>
                <w:sz w:val="22"/>
                <w:szCs w:val="22"/>
              </w:rPr>
            </w:pPr>
            <w:r w:rsidRPr="008D3DFC">
              <w:rPr>
                <w:rFonts w:ascii="Calibri" w:hAnsi="Calibri" w:cs="Arial"/>
                <w:sz w:val="22"/>
                <w:szCs w:val="22"/>
              </w:rPr>
              <w:t>Εργασία Συζύγου</w:t>
            </w:r>
          </w:p>
        </w:tc>
        <w:tc>
          <w:tcPr>
            <w:tcW w:w="6379" w:type="dxa"/>
            <w:vAlign w:val="bottom"/>
          </w:tcPr>
          <w:p w:rsidR="00B81A63" w:rsidRPr="00516F2F" w:rsidRDefault="00B81A63" w:rsidP="00A55115">
            <w:pPr>
              <w:rPr>
                <w:rFonts w:ascii="Calibri" w:hAnsi="Calibri" w:cs="Arial"/>
                <w:sz w:val="22"/>
                <w:szCs w:val="22"/>
              </w:rPr>
            </w:pPr>
            <w:r>
              <w:rPr>
                <w:rFonts w:ascii="Calibri" w:hAnsi="Calibri" w:cs="Arial"/>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2" type="#_x0000_t176" style="position:absolute;margin-left:132.45pt;margin-top:2.9pt;width:13.9pt;height:13.25pt;z-index:251660288;mso-position-horizontal-relative:text;mso-position-vertical-relative:text"/>
              </w:pict>
            </w:r>
            <w:r w:rsidRPr="00516F2F">
              <w:rPr>
                <w:rFonts w:ascii="Calibri" w:hAnsi="Calibri" w:cs="Arial"/>
                <w:sz w:val="22"/>
                <w:szCs w:val="22"/>
              </w:rPr>
              <w:t>Δημόσιος Υπάλληλος</w:t>
            </w:r>
          </w:p>
          <w:p w:rsidR="00B81A63" w:rsidRPr="00516F2F" w:rsidRDefault="00B81A63" w:rsidP="00A55115">
            <w:pPr>
              <w:rPr>
                <w:rFonts w:ascii="Calibri" w:hAnsi="Calibri" w:cs="Arial"/>
                <w:sz w:val="22"/>
                <w:szCs w:val="22"/>
              </w:rPr>
            </w:pPr>
          </w:p>
          <w:p w:rsidR="00B81A63" w:rsidRPr="00516F2F" w:rsidRDefault="00B81A63" w:rsidP="00A55115">
            <w:pPr>
              <w:rPr>
                <w:rFonts w:ascii="Calibri" w:hAnsi="Calibri" w:cs="Arial"/>
                <w:sz w:val="22"/>
                <w:szCs w:val="22"/>
              </w:rPr>
            </w:pPr>
            <w:r w:rsidRPr="00516F2F">
              <w:rPr>
                <w:rFonts w:ascii="Calibri" w:hAnsi="Calibri" w:cs="Arial"/>
                <w:sz w:val="22"/>
                <w:szCs w:val="22"/>
              </w:rPr>
              <w:t>Υπηρεσία:…………………………………………………………</w:t>
            </w:r>
          </w:p>
        </w:tc>
      </w:tr>
      <w:tr w:rsidR="00B81A63" w:rsidRPr="00516F2F" w:rsidTr="00A55115">
        <w:trPr>
          <w:trHeight w:val="479"/>
        </w:trPr>
        <w:tc>
          <w:tcPr>
            <w:tcW w:w="3652" w:type="dxa"/>
            <w:vMerge/>
            <w:vAlign w:val="center"/>
          </w:tcPr>
          <w:p w:rsidR="00B81A63" w:rsidRPr="008D3DFC" w:rsidRDefault="00B81A63" w:rsidP="00A55115">
            <w:pPr>
              <w:rPr>
                <w:rFonts w:ascii="Calibri" w:hAnsi="Calibri" w:cs="Arial"/>
                <w:sz w:val="22"/>
                <w:szCs w:val="22"/>
              </w:rPr>
            </w:pPr>
          </w:p>
        </w:tc>
        <w:tc>
          <w:tcPr>
            <w:tcW w:w="6379" w:type="dxa"/>
            <w:vAlign w:val="bottom"/>
          </w:tcPr>
          <w:p w:rsidR="00B81A63" w:rsidRPr="00516F2F" w:rsidRDefault="00B81A63" w:rsidP="00A55115">
            <w:pPr>
              <w:rPr>
                <w:rFonts w:ascii="Calibri" w:hAnsi="Calibri" w:cs="Arial"/>
                <w:sz w:val="22"/>
                <w:szCs w:val="22"/>
              </w:rPr>
            </w:pPr>
          </w:p>
          <w:p w:rsidR="00B81A63" w:rsidRPr="00516F2F" w:rsidRDefault="00B81A63" w:rsidP="00A55115">
            <w:pPr>
              <w:rPr>
                <w:rFonts w:ascii="Calibri" w:hAnsi="Calibri" w:cs="Arial"/>
                <w:sz w:val="22"/>
                <w:szCs w:val="22"/>
              </w:rPr>
            </w:pPr>
            <w:r>
              <w:rPr>
                <w:rFonts w:ascii="Calibri" w:hAnsi="Calibri" w:cs="Arial"/>
                <w:noProof/>
                <w:sz w:val="22"/>
                <w:szCs w:val="22"/>
              </w:rPr>
              <w:pict>
                <v:shape id="_x0000_s1033" type="#_x0000_t176" style="position:absolute;margin-left:132.7pt;margin-top:.7pt;width:13pt;height:12pt;z-index:251661312"/>
              </w:pict>
            </w:r>
            <w:r w:rsidRPr="00516F2F">
              <w:rPr>
                <w:rFonts w:ascii="Calibri" w:hAnsi="Calibri" w:cs="Arial"/>
                <w:sz w:val="22"/>
                <w:szCs w:val="22"/>
              </w:rPr>
              <w:t xml:space="preserve">Ιδιωτικός Υπάλληλος  </w:t>
            </w:r>
          </w:p>
          <w:p w:rsidR="00B81A63" w:rsidRPr="00516F2F" w:rsidRDefault="00B81A63" w:rsidP="00A55115">
            <w:pPr>
              <w:rPr>
                <w:rFonts w:ascii="Calibri" w:hAnsi="Calibri" w:cs="Arial"/>
                <w:sz w:val="22"/>
                <w:szCs w:val="22"/>
              </w:rPr>
            </w:pPr>
          </w:p>
          <w:p w:rsidR="00B81A63" w:rsidRPr="00516F2F" w:rsidRDefault="00B81A63" w:rsidP="00A55115">
            <w:pPr>
              <w:rPr>
                <w:rFonts w:ascii="Calibri" w:hAnsi="Calibri" w:cs="Arial"/>
                <w:sz w:val="22"/>
                <w:szCs w:val="22"/>
              </w:rPr>
            </w:pPr>
            <w:r w:rsidRPr="00516F2F">
              <w:rPr>
                <w:rFonts w:ascii="Calibri" w:hAnsi="Calibri" w:cs="Arial"/>
                <w:sz w:val="22"/>
                <w:szCs w:val="22"/>
              </w:rPr>
              <w:t>Επωνυμία:…………………………………………………………</w:t>
            </w:r>
          </w:p>
        </w:tc>
      </w:tr>
      <w:tr w:rsidR="00B81A63" w:rsidRPr="008D3DFC" w:rsidTr="00A55115">
        <w:trPr>
          <w:trHeight w:val="612"/>
        </w:trPr>
        <w:tc>
          <w:tcPr>
            <w:tcW w:w="3652" w:type="dxa"/>
            <w:vAlign w:val="center"/>
          </w:tcPr>
          <w:p w:rsidR="00B81A63" w:rsidRPr="008D3DFC" w:rsidRDefault="00B81A63" w:rsidP="00A55115">
            <w:pPr>
              <w:rPr>
                <w:rFonts w:ascii="Calibri" w:hAnsi="Calibri" w:cs="Arial"/>
                <w:sz w:val="22"/>
                <w:szCs w:val="22"/>
              </w:rPr>
            </w:pPr>
            <w:r w:rsidRPr="008D3DFC">
              <w:rPr>
                <w:rFonts w:ascii="Calibri" w:hAnsi="Calibri" w:cs="Arial"/>
                <w:sz w:val="22"/>
                <w:szCs w:val="22"/>
              </w:rPr>
              <w:t>Δημότης</w:t>
            </w:r>
          </w:p>
        </w:tc>
        <w:tc>
          <w:tcPr>
            <w:tcW w:w="6379" w:type="dxa"/>
          </w:tcPr>
          <w:p w:rsidR="00B81A63" w:rsidRPr="008D3DFC" w:rsidRDefault="00B81A63" w:rsidP="00A55115">
            <w:pPr>
              <w:spacing w:line="360" w:lineRule="auto"/>
              <w:rPr>
                <w:rFonts w:ascii="Calibri" w:hAnsi="Calibri" w:cs="Arial"/>
                <w:sz w:val="22"/>
                <w:szCs w:val="22"/>
              </w:rPr>
            </w:pPr>
            <w:r w:rsidRPr="008D3DFC">
              <w:rPr>
                <w:rFonts w:ascii="Calibri" w:hAnsi="Calibri" w:cs="Arial"/>
                <w:sz w:val="22"/>
                <w:szCs w:val="22"/>
              </w:rPr>
              <w:t xml:space="preserve">Είμαι </w:t>
            </w:r>
            <w:proofErr w:type="spellStart"/>
            <w:r w:rsidRPr="008D3DFC">
              <w:rPr>
                <w:rFonts w:ascii="Calibri" w:hAnsi="Calibri" w:cs="Arial"/>
                <w:sz w:val="22"/>
                <w:szCs w:val="22"/>
              </w:rPr>
              <w:t>εγγεγραμένος</w:t>
            </w:r>
            <w:proofErr w:type="spellEnd"/>
            <w:r w:rsidRPr="008D3DFC">
              <w:rPr>
                <w:rFonts w:ascii="Calibri" w:hAnsi="Calibri" w:cs="Arial"/>
                <w:sz w:val="22"/>
                <w:szCs w:val="22"/>
              </w:rPr>
              <w:t>-η στα μητρώα του Δήμου:</w:t>
            </w:r>
          </w:p>
          <w:p w:rsidR="00B81A63" w:rsidRPr="008D3DFC" w:rsidRDefault="00B81A63" w:rsidP="00A55115">
            <w:pPr>
              <w:spacing w:line="360" w:lineRule="auto"/>
              <w:rPr>
                <w:rFonts w:ascii="Calibri" w:hAnsi="Calibri" w:cs="Arial"/>
                <w:sz w:val="22"/>
                <w:szCs w:val="22"/>
              </w:rPr>
            </w:pPr>
            <w:r w:rsidRPr="008D3DFC">
              <w:rPr>
                <w:rFonts w:ascii="Calibri" w:hAnsi="Calibri" w:cs="Arial"/>
                <w:sz w:val="22"/>
                <w:szCs w:val="22"/>
              </w:rPr>
              <w:t>…………………………………………………………………………………….</w:t>
            </w:r>
          </w:p>
        </w:tc>
      </w:tr>
      <w:tr w:rsidR="00B81A63" w:rsidRPr="008D3DFC" w:rsidTr="00A55115">
        <w:tc>
          <w:tcPr>
            <w:tcW w:w="3652" w:type="dxa"/>
            <w:vAlign w:val="center"/>
          </w:tcPr>
          <w:p w:rsidR="00B81A63" w:rsidRPr="008D3DFC" w:rsidRDefault="00B81A63" w:rsidP="00A55115">
            <w:pPr>
              <w:rPr>
                <w:rFonts w:ascii="Calibri" w:hAnsi="Calibri" w:cs="Arial"/>
                <w:sz w:val="22"/>
                <w:szCs w:val="22"/>
              </w:rPr>
            </w:pPr>
            <w:r w:rsidRPr="008D3DFC">
              <w:rPr>
                <w:rFonts w:ascii="Calibri" w:hAnsi="Calibri" w:cs="Arial"/>
                <w:sz w:val="22"/>
                <w:szCs w:val="22"/>
              </w:rPr>
              <w:t xml:space="preserve">Στρατολογικό Γραφείο </w:t>
            </w:r>
          </w:p>
          <w:p w:rsidR="00B81A63" w:rsidRPr="008D3DFC" w:rsidRDefault="00B81A63" w:rsidP="00A55115">
            <w:pPr>
              <w:rPr>
                <w:rFonts w:ascii="Calibri" w:hAnsi="Calibri" w:cs="Arial"/>
                <w:sz w:val="22"/>
                <w:szCs w:val="22"/>
              </w:rPr>
            </w:pPr>
            <w:r w:rsidRPr="008D3DFC">
              <w:rPr>
                <w:rFonts w:ascii="Calibri" w:hAnsi="Calibri" w:cs="Arial"/>
                <w:sz w:val="22"/>
                <w:szCs w:val="22"/>
              </w:rPr>
              <w:t xml:space="preserve">         (μόνο άνδρες)</w:t>
            </w:r>
          </w:p>
        </w:tc>
        <w:tc>
          <w:tcPr>
            <w:tcW w:w="6379" w:type="dxa"/>
          </w:tcPr>
          <w:p w:rsidR="00B81A63" w:rsidRPr="008D3DFC" w:rsidRDefault="00B81A63" w:rsidP="00A55115">
            <w:pPr>
              <w:rPr>
                <w:rFonts w:ascii="Arial Black" w:hAnsi="Arial Black"/>
                <w:sz w:val="22"/>
                <w:szCs w:val="22"/>
              </w:rPr>
            </w:pPr>
          </w:p>
        </w:tc>
      </w:tr>
      <w:tr w:rsidR="00B81A63" w:rsidRPr="008D3DFC" w:rsidTr="00A55115">
        <w:tc>
          <w:tcPr>
            <w:tcW w:w="3652" w:type="dxa"/>
            <w:vAlign w:val="center"/>
          </w:tcPr>
          <w:p w:rsidR="00B81A63" w:rsidRPr="008D3DFC" w:rsidRDefault="00B81A63" w:rsidP="00A55115">
            <w:pPr>
              <w:jc w:val="center"/>
              <w:rPr>
                <w:rFonts w:ascii="Calibri" w:hAnsi="Calibri" w:cs="Arial"/>
                <w:b/>
                <w:sz w:val="22"/>
                <w:szCs w:val="22"/>
              </w:rPr>
            </w:pPr>
            <w:r w:rsidRPr="008D3DFC">
              <w:rPr>
                <w:rFonts w:ascii="Calibri" w:hAnsi="Calibri" w:cs="Arial"/>
                <w:b/>
                <w:sz w:val="22"/>
                <w:szCs w:val="22"/>
              </w:rPr>
              <w:t>Προστατευόμενα τέκνα</w:t>
            </w:r>
          </w:p>
          <w:p w:rsidR="00B81A63" w:rsidRPr="008D3DFC" w:rsidRDefault="00B81A63" w:rsidP="00A55115">
            <w:pPr>
              <w:jc w:val="center"/>
              <w:rPr>
                <w:rFonts w:ascii="Calibri" w:hAnsi="Calibri" w:cs="Arial"/>
                <w:i/>
                <w:sz w:val="22"/>
                <w:szCs w:val="22"/>
              </w:rPr>
            </w:pPr>
            <w:r w:rsidRPr="008D3DFC">
              <w:rPr>
                <w:rFonts w:ascii="Calibri" w:hAnsi="Calibri" w:cs="Arial"/>
                <w:i/>
                <w:sz w:val="22"/>
                <w:szCs w:val="22"/>
              </w:rPr>
              <w:t>(μόνο για τέκνα που φοιτούν σε σχολή,  από 18 έως 24 ετών )</w:t>
            </w:r>
          </w:p>
        </w:tc>
        <w:tc>
          <w:tcPr>
            <w:tcW w:w="6379" w:type="dxa"/>
          </w:tcPr>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47"/>
              <w:gridCol w:w="1560"/>
              <w:gridCol w:w="1530"/>
            </w:tblGrid>
            <w:tr w:rsidR="00B81A63" w:rsidRPr="008D3DFC" w:rsidTr="00A55115">
              <w:trPr>
                <w:trHeight w:val="319"/>
              </w:trPr>
              <w:tc>
                <w:tcPr>
                  <w:tcW w:w="3147" w:type="dxa"/>
                </w:tcPr>
                <w:p w:rsidR="00B81A63" w:rsidRPr="008D3DFC" w:rsidRDefault="00B81A63" w:rsidP="00A55115">
                  <w:pPr>
                    <w:jc w:val="center"/>
                    <w:rPr>
                      <w:rFonts w:ascii="Calibri" w:hAnsi="Calibri"/>
                      <w:b/>
                      <w:sz w:val="22"/>
                      <w:szCs w:val="22"/>
                    </w:rPr>
                  </w:pPr>
                  <w:r w:rsidRPr="008D3DFC">
                    <w:rPr>
                      <w:rFonts w:ascii="Calibri" w:hAnsi="Calibri"/>
                      <w:b/>
                      <w:sz w:val="22"/>
                      <w:szCs w:val="22"/>
                    </w:rPr>
                    <w:t>Ονοματεπώνυμο</w:t>
                  </w:r>
                </w:p>
              </w:tc>
              <w:tc>
                <w:tcPr>
                  <w:tcW w:w="1560" w:type="dxa"/>
                </w:tcPr>
                <w:p w:rsidR="00B81A63" w:rsidRPr="008D3DFC" w:rsidRDefault="00B81A63" w:rsidP="00A55115">
                  <w:pPr>
                    <w:jc w:val="center"/>
                    <w:rPr>
                      <w:rFonts w:ascii="Calibri" w:hAnsi="Calibri"/>
                      <w:b/>
                      <w:sz w:val="22"/>
                      <w:szCs w:val="22"/>
                    </w:rPr>
                  </w:pPr>
                  <w:r w:rsidRPr="008D3DFC">
                    <w:rPr>
                      <w:rFonts w:ascii="Calibri" w:hAnsi="Calibri" w:cs="Calibri"/>
                      <w:b/>
                      <w:sz w:val="22"/>
                      <w:szCs w:val="22"/>
                    </w:rPr>
                    <w:t>Ημερομηνία γέννησης</w:t>
                  </w:r>
                </w:p>
              </w:tc>
              <w:tc>
                <w:tcPr>
                  <w:tcW w:w="1530" w:type="dxa"/>
                </w:tcPr>
                <w:p w:rsidR="00B81A63" w:rsidRPr="008D3DFC" w:rsidRDefault="00B81A63" w:rsidP="00A55115">
                  <w:pPr>
                    <w:jc w:val="center"/>
                    <w:rPr>
                      <w:rFonts w:ascii="Calibri" w:hAnsi="Calibri"/>
                      <w:b/>
                      <w:sz w:val="22"/>
                      <w:szCs w:val="22"/>
                    </w:rPr>
                  </w:pPr>
                  <w:r w:rsidRPr="008D3DFC">
                    <w:rPr>
                      <w:rFonts w:ascii="Calibri" w:hAnsi="Calibri"/>
                      <w:b/>
                      <w:sz w:val="22"/>
                      <w:szCs w:val="22"/>
                    </w:rPr>
                    <w:t>Ημερομηνία εγγραφής στη σχολή</w:t>
                  </w:r>
                </w:p>
              </w:tc>
            </w:tr>
            <w:tr w:rsidR="00B81A63" w:rsidRPr="008D3DFC" w:rsidTr="00A55115">
              <w:trPr>
                <w:trHeight w:val="332"/>
              </w:trPr>
              <w:tc>
                <w:tcPr>
                  <w:tcW w:w="3147" w:type="dxa"/>
                </w:tcPr>
                <w:p w:rsidR="00B81A63" w:rsidRPr="008D3DFC" w:rsidRDefault="00B81A63" w:rsidP="00A55115">
                  <w:pPr>
                    <w:rPr>
                      <w:rFonts w:ascii="Calibri" w:hAnsi="Calibri"/>
                      <w:sz w:val="22"/>
                      <w:szCs w:val="22"/>
                    </w:rPr>
                  </w:pPr>
                  <w:r w:rsidRPr="008D3DFC">
                    <w:rPr>
                      <w:rFonts w:ascii="Calibri" w:hAnsi="Calibri"/>
                      <w:sz w:val="22"/>
                      <w:szCs w:val="22"/>
                    </w:rPr>
                    <w:t>1.</w:t>
                  </w:r>
                </w:p>
              </w:tc>
              <w:tc>
                <w:tcPr>
                  <w:tcW w:w="1560" w:type="dxa"/>
                </w:tcPr>
                <w:p w:rsidR="00B81A63" w:rsidRPr="008D3DFC" w:rsidRDefault="00B81A63" w:rsidP="00A55115">
                  <w:pPr>
                    <w:jc w:val="center"/>
                    <w:rPr>
                      <w:rFonts w:ascii="Calibri" w:hAnsi="Calibri"/>
                      <w:sz w:val="22"/>
                      <w:szCs w:val="22"/>
                    </w:rPr>
                  </w:pPr>
                  <w:r w:rsidRPr="008D3DFC">
                    <w:rPr>
                      <w:rFonts w:ascii="Calibri" w:hAnsi="Calibri"/>
                      <w:sz w:val="22"/>
                      <w:szCs w:val="22"/>
                    </w:rPr>
                    <w:t>……/……/……</w:t>
                  </w:r>
                </w:p>
              </w:tc>
              <w:tc>
                <w:tcPr>
                  <w:tcW w:w="1530" w:type="dxa"/>
                </w:tcPr>
                <w:p w:rsidR="00B81A63" w:rsidRPr="008D3DFC" w:rsidRDefault="00B81A63" w:rsidP="00A55115">
                  <w:pPr>
                    <w:jc w:val="center"/>
                    <w:rPr>
                      <w:rFonts w:ascii="Calibri" w:hAnsi="Calibri"/>
                      <w:sz w:val="22"/>
                      <w:szCs w:val="22"/>
                    </w:rPr>
                  </w:pPr>
                  <w:r w:rsidRPr="008D3DFC">
                    <w:rPr>
                      <w:rFonts w:ascii="Calibri" w:hAnsi="Calibri"/>
                      <w:sz w:val="22"/>
                      <w:szCs w:val="22"/>
                    </w:rPr>
                    <w:t>……/……/……</w:t>
                  </w:r>
                </w:p>
              </w:tc>
            </w:tr>
            <w:tr w:rsidR="00B81A63" w:rsidRPr="008D3DFC" w:rsidTr="00A55115">
              <w:trPr>
                <w:trHeight w:val="319"/>
              </w:trPr>
              <w:tc>
                <w:tcPr>
                  <w:tcW w:w="3147" w:type="dxa"/>
                </w:tcPr>
                <w:p w:rsidR="00B81A63" w:rsidRPr="008D3DFC" w:rsidRDefault="00B81A63" w:rsidP="00A55115">
                  <w:pPr>
                    <w:rPr>
                      <w:rFonts w:ascii="Calibri" w:hAnsi="Calibri"/>
                      <w:sz w:val="22"/>
                      <w:szCs w:val="22"/>
                    </w:rPr>
                  </w:pPr>
                  <w:r w:rsidRPr="008D3DFC">
                    <w:rPr>
                      <w:rFonts w:ascii="Calibri" w:hAnsi="Calibri"/>
                      <w:sz w:val="22"/>
                      <w:szCs w:val="22"/>
                    </w:rPr>
                    <w:t>2.</w:t>
                  </w:r>
                </w:p>
              </w:tc>
              <w:tc>
                <w:tcPr>
                  <w:tcW w:w="1560" w:type="dxa"/>
                </w:tcPr>
                <w:p w:rsidR="00B81A63" w:rsidRPr="008D3DFC" w:rsidRDefault="00B81A63" w:rsidP="00A55115">
                  <w:pPr>
                    <w:jc w:val="center"/>
                    <w:rPr>
                      <w:rFonts w:ascii="Calibri" w:hAnsi="Calibri"/>
                      <w:sz w:val="22"/>
                      <w:szCs w:val="22"/>
                    </w:rPr>
                  </w:pPr>
                  <w:r w:rsidRPr="008D3DFC">
                    <w:rPr>
                      <w:rFonts w:ascii="Calibri" w:hAnsi="Calibri"/>
                      <w:sz w:val="22"/>
                      <w:szCs w:val="22"/>
                    </w:rPr>
                    <w:t>……/……/……</w:t>
                  </w:r>
                </w:p>
              </w:tc>
              <w:tc>
                <w:tcPr>
                  <w:tcW w:w="1530" w:type="dxa"/>
                </w:tcPr>
                <w:p w:rsidR="00B81A63" w:rsidRPr="008D3DFC" w:rsidRDefault="00B81A63" w:rsidP="00A55115">
                  <w:pPr>
                    <w:jc w:val="center"/>
                    <w:rPr>
                      <w:rFonts w:ascii="Calibri" w:hAnsi="Calibri"/>
                      <w:sz w:val="22"/>
                      <w:szCs w:val="22"/>
                    </w:rPr>
                  </w:pPr>
                  <w:r w:rsidRPr="008D3DFC">
                    <w:rPr>
                      <w:rFonts w:ascii="Calibri" w:hAnsi="Calibri"/>
                      <w:sz w:val="22"/>
                      <w:szCs w:val="22"/>
                    </w:rPr>
                    <w:t>……/……/……</w:t>
                  </w:r>
                </w:p>
              </w:tc>
            </w:tr>
            <w:tr w:rsidR="00B81A63" w:rsidRPr="008D3DFC" w:rsidTr="00A55115">
              <w:trPr>
                <w:trHeight w:val="319"/>
              </w:trPr>
              <w:tc>
                <w:tcPr>
                  <w:tcW w:w="3147" w:type="dxa"/>
                </w:tcPr>
                <w:p w:rsidR="00B81A63" w:rsidRPr="008D3DFC" w:rsidRDefault="00B81A63" w:rsidP="00A55115">
                  <w:pPr>
                    <w:rPr>
                      <w:rFonts w:ascii="Calibri" w:hAnsi="Calibri"/>
                      <w:sz w:val="22"/>
                      <w:szCs w:val="22"/>
                    </w:rPr>
                  </w:pPr>
                  <w:r w:rsidRPr="008D3DFC">
                    <w:rPr>
                      <w:rFonts w:ascii="Calibri" w:hAnsi="Calibri"/>
                      <w:sz w:val="22"/>
                      <w:szCs w:val="22"/>
                    </w:rPr>
                    <w:t>3.</w:t>
                  </w:r>
                </w:p>
              </w:tc>
              <w:tc>
                <w:tcPr>
                  <w:tcW w:w="1560" w:type="dxa"/>
                </w:tcPr>
                <w:p w:rsidR="00B81A63" w:rsidRPr="008D3DFC" w:rsidRDefault="00B81A63" w:rsidP="00A55115">
                  <w:pPr>
                    <w:jc w:val="center"/>
                    <w:rPr>
                      <w:rFonts w:ascii="Calibri" w:hAnsi="Calibri"/>
                      <w:sz w:val="22"/>
                      <w:szCs w:val="22"/>
                    </w:rPr>
                  </w:pPr>
                  <w:r w:rsidRPr="008D3DFC">
                    <w:rPr>
                      <w:rFonts w:ascii="Calibri" w:hAnsi="Calibri"/>
                      <w:sz w:val="22"/>
                      <w:szCs w:val="22"/>
                    </w:rPr>
                    <w:t>……/……/……</w:t>
                  </w:r>
                </w:p>
              </w:tc>
              <w:tc>
                <w:tcPr>
                  <w:tcW w:w="1530" w:type="dxa"/>
                </w:tcPr>
                <w:p w:rsidR="00B81A63" w:rsidRPr="008D3DFC" w:rsidRDefault="00B81A63" w:rsidP="00A55115">
                  <w:pPr>
                    <w:jc w:val="center"/>
                    <w:rPr>
                      <w:rFonts w:ascii="Calibri" w:hAnsi="Calibri"/>
                      <w:sz w:val="22"/>
                      <w:szCs w:val="22"/>
                    </w:rPr>
                  </w:pPr>
                  <w:r w:rsidRPr="008D3DFC">
                    <w:rPr>
                      <w:rFonts w:ascii="Calibri" w:hAnsi="Calibri"/>
                      <w:sz w:val="22"/>
                      <w:szCs w:val="22"/>
                    </w:rPr>
                    <w:t>……/……/……</w:t>
                  </w:r>
                </w:p>
              </w:tc>
            </w:tr>
          </w:tbl>
          <w:p w:rsidR="00B81A63" w:rsidRPr="008D3DFC" w:rsidRDefault="00B81A63" w:rsidP="00A55115">
            <w:pPr>
              <w:rPr>
                <w:rFonts w:ascii="Calibri" w:hAnsi="Calibri"/>
                <w:sz w:val="22"/>
                <w:szCs w:val="22"/>
              </w:rPr>
            </w:pPr>
          </w:p>
        </w:tc>
      </w:tr>
    </w:tbl>
    <w:p w:rsidR="00B81A63" w:rsidRPr="00B81A63" w:rsidRDefault="00B81A63" w:rsidP="006D4483">
      <w:pPr>
        <w:spacing w:line="276" w:lineRule="auto"/>
        <w:jc w:val="both"/>
        <w:rPr>
          <w:rFonts w:ascii="Calibri" w:hAnsi="Calibri"/>
          <w:sz w:val="22"/>
          <w:szCs w:val="22"/>
          <w:lang w:val="en-US"/>
        </w:rPr>
        <w:sectPr w:rsidR="00B81A63" w:rsidRPr="00B81A63" w:rsidSect="00B81A63">
          <w:footerReference w:type="default" r:id="rId8"/>
          <w:pgSz w:w="11906" w:h="16838" w:code="9"/>
          <w:pgMar w:top="993" w:right="1134" w:bottom="1843" w:left="1134" w:header="720" w:footer="330" w:gutter="0"/>
          <w:cols w:space="720"/>
          <w:docGrid w:linePitch="360"/>
        </w:sectPr>
      </w:pPr>
    </w:p>
    <w:p w:rsidR="00D91358" w:rsidRPr="00F97758" w:rsidRDefault="00D91358" w:rsidP="00B81A63">
      <w:pPr>
        <w:spacing w:after="120"/>
        <w:jc w:val="both"/>
        <w:rPr>
          <w:rFonts w:ascii="Calibri" w:hAnsi="Calibri"/>
          <w:sz w:val="22"/>
          <w:szCs w:val="22"/>
          <w:lang w:val="en-US"/>
        </w:rPr>
      </w:pPr>
    </w:p>
    <w:sectPr w:rsidR="00D91358" w:rsidRPr="00F97758" w:rsidSect="00B81A63">
      <w:footerReference w:type="default" r:id="rId9"/>
      <w:pgSz w:w="11906" w:h="16838" w:code="9"/>
      <w:pgMar w:top="993" w:right="1134" w:bottom="184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9E5" w:rsidRDefault="004459E5">
      <w:r>
        <w:separator/>
      </w:r>
    </w:p>
  </w:endnote>
  <w:endnote w:type="continuationSeparator" w:id="1">
    <w:p w:rsidR="004459E5" w:rsidRDefault="004459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A00002EF" w:usb1="4000207B" w:usb2="00000000" w:usb3="00000000" w:csb0="000000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4459E5" w:rsidP="00C13C75">
    <w:pPr>
      <w:pStyle w:val="a5"/>
      <w:jc w:val="center"/>
    </w:pPr>
    <w:r>
      <w:rPr>
        <w:rFonts w:ascii="Calibri" w:hAnsi="Calibri"/>
        <w:bCs/>
        <w:noProof/>
      </w:rPr>
      <w:drawing>
        <wp:inline distT="0" distB="0" distL="0" distR="0">
          <wp:extent cx="5993476" cy="760615"/>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λογο 2018.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93476" cy="760615"/>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4459E5" w:rsidP="00C13C7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9E5" w:rsidRDefault="004459E5">
      <w:r>
        <w:separator/>
      </w:r>
    </w:p>
  </w:footnote>
  <w:footnote w:type="continuationSeparator" w:id="1">
    <w:p w:rsidR="004459E5" w:rsidRDefault="004459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stylePaneFormatFilter w:val="3F01"/>
  <w:defaultTabStop w:val="720"/>
  <w:noPunctuationKerning/>
  <w:characterSpacingControl w:val="doNotCompress"/>
  <w:hdrShapeDefaults>
    <o:shapedefaults v:ext="edit" spidmax="10241"/>
  </w:hdrShapeDefaults>
  <w:footnotePr>
    <w:footnote w:id="0"/>
    <w:footnote w:id="1"/>
  </w:footnotePr>
  <w:endnotePr>
    <w:endnote w:id="0"/>
    <w:endnote w:id="1"/>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34F"/>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BCF"/>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3D4"/>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1A63"/>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090"/>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9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4C36707-1866-4EAE-A241-30F3A80E8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267</Words>
  <Characters>1849</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2112</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pc</cp:lastModifiedBy>
  <cp:revision>2</cp:revision>
  <cp:lastPrinted>2020-08-26T09:29:00Z</cp:lastPrinted>
  <dcterms:created xsi:type="dcterms:W3CDTF">2020-08-28T08:09:00Z</dcterms:created>
  <dcterms:modified xsi:type="dcterms:W3CDTF">2020-08-28T08:09:00Z</dcterms:modified>
</cp:coreProperties>
</file>